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56753504" name="a025757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6869436" name="a0257570-b561-11f0-ac7b-39367eb006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0983691" name="a75f6f3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4086390" name="a75f6f30-b561-11f0-ac7b-39367eb006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EPS </w:t>
            </w:r>
          </w:p>
          <w:p>
            <w:pPr>
              <w:spacing w:before="0" w:after="0"/>
            </w:pPr>
            <w:r>
              <w:t>Bodendämmung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055285" name="bb1499b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0724861" name="bb1499b0-b561-11f0-ac7b-39367eb006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9462464" name="c10a058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7239189" name="c10a0580-b561-11f0-ac7b-39367eb006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FCKW: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9467058" name="d8f0a4b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8907030" name="d8f0a4b0-b561-11f0-ac7b-39367eb006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4102549" name="ddbb251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3257844" name="ddbb2510-b561-11f0-ac7b-39367eb006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